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7651" w:rsidRPr="00684391" w:rsidRDefault="000D4049" w:rsidP="005673B8">
      <w:pPr>
        <w:pStyle w:val="Title"/>
        <w:rPr>
          <w:rFonts w:ascii="Times New Roman" w:hAnsi="Times New Roman"/>
          <w:sz w:val="24"/>
          <w:szCs w:val="24"/>
        </w:rPr>
      </w:pPr>
      <w:r w:rsidRPr="00684391">
        <w:rPr>
          <w:rFonts w:ascii="Times New Roman" w:hAnsi="Times New Roman"/>
          <w:sz w:val="24"/>
          <w:szCs w:val="24"/>
        </w:rPr>
        <w:t>memorandum</w:t>
      </w:r>
    </w:p>
    <w:tbl>
      <w:tblPr>
        <w:tblW w:w="5000" w:type="pct"/>
        <w:tblCellMar>
          <w:left w:w="0" w:type="dxa"/>
          <w:right w:w="0" w:type="dxa"/>
        </w:tblCellMar>
        <w:tblLook w:val="04A0" w:firstRow="1" w:lastRow="0" w:firstColumn="1" w:lastColumn="0" w:noHBand="0" w:noVBand="1"/>
      </w:tblPr>
      <w:tblGrid>
        <w:gridCol w:w="1361"/>
        <w:gridCol w:w="7279"/>
      </w:tblGrid>
      <w:tr w:rsidR="005673B8" w:rsidRPr="00684391" w:rsidTr="005673B8">
        <w:trPr>
          <w:cantSplit/>
          <w:trHeight w:val="288"/>
        </w:trPr>
        <w:tc>
          <w:tcPr>
            <w:tcW w:w="1368" w:type="dxa"/>
          </w:tcPr>
          <w:p w:rsidR="005673B8" w:rsidRPr="00684391" w:rsidRDefault="005673B8" w:rsidP="005673B8">
            <w:pPr>
              <w:pStyle w:val="Heading1"/>
              <w:rPr>
                <w:rFonts w:ascii="Times New Roman" w:hAnsi="Times New Roman"/>
                <w:sz w:val="24"/>
                <w:szCs w:val="24"/>
              </w:rPr>
            </w:pPr>
            <w:r w:rsidRPr="00684391">
              <w:rPr>
                <w:rFonts w:ascii="Times New Roman" w:hAnsi="Times New Roman"/>
                <w:sz w:val="24"/>
                <w:szCs w:val="24"/>
              </w:rPr>
              <w:t>to:</w:t>
            </w:r>
          </w:p>
        </w:tc>
        <w:tc>
          <w:tcPr>
            <w:tcW w:w="7488" w:type="dxa"/>
          </w:tcPr>
          <w:p w:rsidR="005673B8" w:rsidRPr="00684391" w:rsidRDefault="00317E51" w:rsidP="00317E51">
            <w:pPr>
              <w:pStyle w:val="Heading2"/>
              <w:rPr>
                <w:rFonts w:ascii="Times New Roman" w:hAnsi="Times New Roman"/>
                <w:sz w:val="24"/>
                <w:szCs w:val="24"/>
              </w:rPr>
            </w:pPr>
            <w:r w:rsidRPr="00684391">
              <w:rPr>
                <w:rFonts w:ascii="Times New Roman" w:hAnsi="Times New Roman"/>
                <w:sz w:val="24"/>
                <w:szCs w:val="24"/>
              </w:rPr>
              <w:t>Principal goodwin</w:t>
            </w:r>
          </w:p>
        </w:tc>
      </w:tr>
      <w:tr w:rsidR="005673B8" w:rsidRPr="00684391" w:rsidTr="005673B8">
        <w:trPr>
          <w:cantSplit/>
          <w:trHeight w:val="288"/>
        </w:trPr>
        <w:tc>
          <w:tcPr>
            <w:tcW w:w="1368" w:type="dxa"/>
          </w:tcPr>
          <w:p w:rsidR="005673B8" w:rsidRPr="00684391" w:rsidRDefault="005673B8" w:rsidP="005673B8">
            <w:pPr>
              <w:pStyle w:val="Heading1"/>
              <w:rPr>
                <w:rFonts w:ascii="Times New Roman" w:hAnsi="Times New Roman"/>
                <w:sz w:val="24"/>
                <w:szCs w:val="24"/>
              </w:rPr>
            </w:pPr>
            <w:r w:rsidRPr="00684391">
              <w:rPr>
                <w:rFonts w:ascii="Times New Roman" w:hAnsi="Times New Roman"/>
                <w:sz w:val="24"/>
                <w:szCs w:val="24"/>
              </w:rPr>
              <w:t>from:</w:t>
            </w:r>
          </w:p>
        </w:tc>
        <w:tc>
          <w:tcPr>
            <w:tcW w:w="7488" w:type="dxa"/>
          </w:tcPr>
          <w:p w:rsidR="005673B8" w:rsidRPr="00684391" w:rsidRDefault="00317E51" w:rsidP="00317E51">
            <w:pPr>
              <w:pStyle w:val="Heading2"/>
              <w:rPr>
                <w:rFonts w:ascii="Times New Roman" w:hAnsi="Times New Roman"/>
                <w:sz w:val="24"/>
                <w:szCs w:val="24"/>
              </w:rPr>
            </w:pPr>
            <w:r w:rsidRPr="00684391">
              <w:rPr>
                <w:rFonts w:ascii="Times New Roman" w:hAnsi="Times New Roman"/>
                <w:sz w:val="24"/>
                <w:szCs w:val="24"/>
              </w:rPr>
              <w:t>omotayo adeshigbin</w:t>
            </w:r>
          </w:p>
        </w:tc>
      </w:tr>
      <w:tr w:rsidR="005673B8" w:rsidRPr="00684391" w:rsidTr="005673B8">
        <w:trPr>
          <w:cantSplit/>
          <w:trHeight w:val="288"/>
        </w:trPr>
        <w:tc>
          <w:tcPr>
            <w:tcW w:w="1368" w:type="dxa"/>
          </w:tcPr>
          <w:p w:rsidR="005673B8" w:rsidRPr="00684391" w:rsidRDefault="005673B8" w:rsidP="005673B8">
            <w:pPr>
              <w:pStyle w:val="Heading1"/>
              <w:rPr>
                <w:rFonts w:ascii="Times New Roman" w:hAnsi="Times New Roman"/>
                <w:sz w:val="24"/>
                <w:szCs w:val="24"/>
              </w:rPr>
            </w:pPr>
            <w:r w:rsidRPr="00684391">
              <w:rPr>
                <w:rFonts w:ascii="Times New Roman" w:hAnsi="Times New Roman"/>
                <w:sz w:val="24"/>
                <w:szCs w:val="24"/>
              </w:rPr>
              <w:t>subject:</w:t>
            </w:r>
          </w:p>
        </w:tc>
        <w:tc>
          <w:tcPr>
            <w:tcW w:w="7488" w:type="dxa"/>
          </w:tcPr>
          <w:p w:rsidR="005673B8" w:rsidRPr="00684391" w:rsidRDefault="00B70C9B" w:rsidP="00B70C9B">
            <w:pPr>
              <w:pStyle w:val="Heading2"/>
              <w:rPr>
                <w:rFonts w:ascii="Times New Roman" w:hAnsi="Times New Roman"/>
                <w:sz w:val="24"/>
                <w:szCs w:val="24"/>
              </w:rPr>
            </w:pPr>
            <w:r w:rsidRPr="00684391">
              <w:rPr>
                <w:rFonts w:ascii="Times New Roman" w:hAnsi="Times New Roman"/>
                <w:sz w:val="24"/>
                <w:szCs w:val="24"/>
              </w:rPr>
              <w:t>Truancy</w:t>
            </w:r>
          </w:p>
        </w:tc>
      </w:tr>
      <w:tr w:rsidR="005673B8" w:rsidRPr="00684391" w:rsidTr="005673B8">
        <w:trPr>
          <w:cantSplit/>
          <w:trHeight w:val="288"/>
        </w:trPr>
        <w:tc>
          <w:tcPr>
            <w:tcW w:w="1368" w:type="dxa"/>
          </w:tcPr>
          <w:p w:rsidR="005673B8" w:rsidRPr="00684391" w:rsidRDefault="005673B8" w:rsidP="005673B8">
            <w:pPr>
              <w:pStyle w:val="Heading1"/>
              <w:rPr>
                <w:rFonts w:ascii="Times New Roman" w:hAnsi="Times New Roman"/>
                <w:sz w:val="24"/>
                <w:szCs w:val="24"/>
              </w:rPr>
            </w:pPr>
            <w:r w:rsidRPr="00684391">
              <w:rPr>
                <w:rFonts w:ascii="Times New Roman" w:hAnsi="Times New Roman"/>
                <w:sz w:val="24"/>
                <w:szCs w:val="24"/>
              </w:rPr>
              <w:t>date:</w:t>
            </w:r>
          </w:p>
        </w:tc>
        <w:sdt>
          <w:sdtPr>
            <w:rPr>
              <w:rFonts w:ascii="Times New Roman" w:hAnsi="Times New Roman"/>
              <w:sz w:val="24"/>
              <w:szCs w:val="24"/>
            </w:rPr>
            <w:alias w:val="Date"/>
            <w:tag w:val="Date"/>
            <w:id w:val="85081685"/>
            <w:placeholder>
              <w:docPart w:val="E10A9F7F5196478890FFB509021F6510"/>
            </w:placeholder>
            <w:date w:fullDate="2014-06-09T00:00:00Z">
              <w:dateFormat w:val="MMMM d, yyyy"/>
              <w:lid w:val="en-US"/>
              <w:storeMappedDataAs w:val="dateTime"/>
              <w:calendar w:val="gregorian"/>
            </w:date>
          </w:sdtPr>
          <w:sdtEndPr/>
          <w:sdtContent>
            <w:tc>
              <w:tcPr>
                <w:tcW w:w="7488" w:type="dxa"/>
              </w:tcPr>
              <w:p w:rsidR="005673B8" w:rsidRPr="00684391" w:rsidRDefault="00317E51" w:rsidP="00317E51">
                <w:pPr>
                  <w:pStyle w:val="Heading2"/>
                  <w:rPr>
                    <w:rFonts w:ascii="Times New Roman" w:hAnsi="Times New Roman"/>
                    <w:sz w:val="24"/>
                    <w:szCs w:val="24"/>
                  </w:rPr>
                </w:pPr>
                <w:r w:rsidRPr="00684391">
                  <w:rPr>
                    <w:rFonts w:ascii="Times New Roman" w:hAnsi="Times New Roman"/>
                    <w:sz w:val="24"/>
                    <w:szCs w:val="24"/>
                  </w:rPr>
                  <w:t>June 9, 2014</w:t>
                </w:r>
              </w:p>
            </w:tc>
          </w:sdtContent>
        </w:sdt>
      </w:tr>
      <w:tr w:rsidR="005673B8" w:rsidRPr="00684391" w:rsidTr="005673B8">
        <w:trPr>
          <w:cantSplit/>
          <w:trHeight w:val="288"/>
        </w:trPr>
        <w:tc>
          <w:tcPr>
            <w:tcW w:w="1368" w:type="dxa"/>
          </w:tcPr>
          <w:p w:rsidR="005673B8" w:rsidRPr="00684391" w:rsidRDefault="005673B8" w:rsidP="005673B8">
            <w:pPr>
              <w:pStyle w:val="Heading1"/>
              <w:rPr>
                <w:rFonts w:ascii="Times New Roman" w:hAnsi="Times New Roman"/>
                <w:sz w:val="24"/>
                <w:szCs w:val="24"/>
              </w:rPr>
            </w:pPr>
            <w:r w:rsidRPr="00684391">
              <w:rPr>
                <w:rFonts w:ascii="Times New Roman" w:hAnsi="Times New Roman"/>
                <w:sz w:val="24"/>
                <w:szCs w:val="24"/>
              </w:rPr>
              <w:t>cc:</w:t>
            </w:r>
          </w:p>
        </w:tc>
        <w:tc>
          <w:tcPr>
            <w:tcW w:w="7488" w:type="dxa"/>
          </w:tcPr>
          <w:p w:rsidR="005673B8" w:rsidRPr="00684391" w:rsidRDefault="00317E51" w:rsidP="00317E51">
            <w:pPr>
              <w:pStyle w:val="Heading2"/>
              <w:rPr>
                <w:rFonts w:ascii="Times New Roman" w:hAnsi="Times New Roman"/>
                <w:sz w:val="24"/>
                <w:szCs w:val="24"/>
              </w:rPr>
            </w:pPr>
            <w:r w:rsidRPr="00684391">
              <w:rPr>
                <w:rFonts w:ascii="Times New Roman" w:hAnsi="Times New Roman"/>
                <w:sz w:val="24"/>
                <w:szCs w:val="24"/>
              </w:rPr>
              <w:t xml:space="preserve">contance franklin </w:t>
            </w:r>
          </w:p>
        </w:tc>
      </w:tr>
      <w:tr w:rsidR="005673B8" w:rsidRPr="00684391" w:rsidTr="005673B8">
        <w:trPr>
          <w:cantSplit/>
          <w:trHeight w:val="288"/>
        </w:trPr>
        <w:tc>
          <w:tcPr>
            <w:tcW w:w="1368" w:type="dxa"/>
            <w:tcBorders>
              <w:bottom w:val="single" w:sz="4" w:space="0" w:color="404040" w:themeColor="text1" w:themeTint="BF"/>
            </w:tcBorders>
          </w:tcPr>
          <w:p w:rsidR="005673B8" w:rsidRPr="00684391" w:rsidRDefault="005673B8" w:rsidP="005673B8">
            <w:pPr>
              <w:pStyle w:val="Heading1"/>
              <w:rPr>
                <w:rFonts w:ascii="Times New Roman" w:hAnsi="Times New Roman"/>
                <w:b w:val="0"/>
                <w:sz w:val="24"/>
                <w:szCs w:val="24"/>
              </w:rPr>
            </w:pPr>
          </w:p>
        </w:tc>
        <w:tc>
          <w:tcPr>
            <w:tcW w:w="7488" w:type="dxa"/>
            <w:tcBorders>
              <w:bottom w:val="single" w:sz="4" w:space="0" w:color="404040" w:themeColor="text1" w:themeTint="BF"/>
            </w:tcBorders>
          </w:tcPr>
          <w:p w:rsidR="005673B8" w:rsidRPr="00684391" w:rsidRDefault="005673B8" w:rsidP="005673B8">
            <w:pPr>
              <w:pStyle w:val="Heading1"/>
              <w:rPr>
                <w:rFonts w:ascii="Times New Roman" w:hAnsi="Times New Roman"/>
                <w:sz w:val="24"/>
                <w:szCs w:val="24"/>
              </w:rPr>
            </w:pPr>
          </w:p>
        </w:tc>
      </w:tr>
    </w:tbl>
    <w:p w:rsidR="00260827" w:rsidRPr="00684391" w:rsidRDefault="00B70C9B" w:rsidP="00F358EA">
      <w:pPr>
        <w:pStyle w:val="BodyText"/>
        <w:rPr>
          <w:rFonts w:ascii="Times New Roman" w:hAnsi="Times New Roman"/>
          <w:sz w:val="24"/>
          <w:szCs w:val="24"/>
        </w:rPr>
      </w:pPr>
      <w:r w:rsidRPr="00684391">
        <w:rPr>
          <w:rFonts w:ascii="Times New Roman" w:hAnsi="Times New Roman"/>
          <w:sz w:val="24"/>
          <w:szCs w:val="24"/>
        </w:rPr>
        <w:t>Student truancy has been an increasing</w:t>
      </w:r>
      <w:r w:rsidR="002B506F" w:rsidRPr="00684391">
        <w:rPr>
          <w:rFonts w:ascii="Times New Roman" w:hAnsi="Times New Roman"/>
          <w:sz w:val="24"/>
          <w:szCs w:val="24"/>
        </w:rPr>
        <w:t xml:space="preserve"> and ongoing</w:t>
      </w:r>
      <w:r w:rsidRPr="00684391">
        <w:rPr>
          <w:rFonts w:ascii="Times New Roman" w:hAnsi="Times New Roman"/>
          <w:sz w:val="24"/>
          <w:szCs w:val="24"/>
        </w:rPr>
        <w:t xml:space="preserve"> issue at </w:t>
      </w:r>
      <w:proofErr w:type="spellStart"/>
      <w:r w:rsidRPr="00684391">
        <w:rPr>
          <w:rFonts w:ascii="Times New Roman" w:hAnsi="Times New Roman"/>
          <w:sz w:val="24"/>
          <w:szCs w:val="24"/>
        </w:rPr>
        <w:t>Redan</w:t>
      </w:r>
      <w:proofErr w:type="spellEnd"/>
      <w:r w:rsidRPr="00684391">
        <w:rPr>
          <w:rFonts w:ascii="Times New Roman" w:hAnsi="Times New Roman"/>
          <w:sz w:val="24"/>
          <w:szCs w:val="24"/>
        </w:rPr>
        <w:t xml:space="preserve"> High School.  Not only does the absenteeism affect the student’s achievement but it also affects the teacher’s pass/fail rate which we are held fully accountable for.  I want to bring awareness to the ongoing issue of truancy at the sch</w:t>
      </w:r>
      <w:r w:rsidR="007132B4" w:rsidRPr="00684391">
        <w:rPr>
          <w:rFonts w:ascii="Times New Roman" w:hAnsi="Times New Roman"/>
          <w:sz w:val="24"/>
          <w:szCs w:val="24"/>
        </w:rPr>
        <w:t xml:space="preserve">ool by offering and creating a </w:t>
      </w:r>
      <w:r w:rsidR="00260827" w:rsidRPr="00684391">
        <w:rPr>
          <w:rFonts w:ascii="Times New Roman" w:hAnsi="Times New Roman"/>
          <w:sz w:val="24"/>
          <w:szCs w:val="24"/>
        </w:rPr>
        <w:t xml:space="preserve">preventive </w:t>
      </w:r>
      <w:r w:rsidRPr="00684391">
        <w:rPr>
          <w:rFonts w:ascii="Times New Roman" w:hAnsi="Times New Roman"/>
          <w:sz w:val="24"/>
          <w:szCs w:val="24"/>
        </w:rPr>
        <w:t xml:space="preserve">program for students </w:t>
      </w:r>
      <w:r w:rsidR="007132B4" w:rsidRPr="00684391">
        <w:rPr>
          <w:rFonts w:ascii="Times New Roman" w:hAnsi="Times New Roman"/>
          <w:sz w:val="24"/>
          <w:szCs w:val="24"/>
        </w:rPr>
        <w:t>who are at risk of being truan</w:t>
      </w:r>
      <w:r w:rsidR="00260827" w:rsidRPr="00684391">
        <w:rPr>
          <w:rFonts w:ascii="Times New Roman" w:hAnsi="Times New Roman"/>
          <w:sz w:val="24"/>
          <w:szCs w:val="24"/>
        </w:rPr>
        <w:t xml:space="preserve">t.  I would like to implement this program to </w:t>
      </w:r>
      <w:r w:rsidR="00201D92">
        <w:rPr>
          <w:rFonts w:ascii="Times New Roman" w:hAnsi="Times New Roman"/>
          <w:sz w:val="24"/>
          <w:szCs w:val="24"/>
        </w:rPr>
        <w:t>target</w:t>
      </w:r>
      <w:bookmarkStart w:id="0" w:name="_GoBack"/>
      <w:bookmarkEnd w:id="0"/>
      <w:r w:rsidR="007132B4" w:rsidRPr="00684391">
        <w:rPr>
          <w:rFonts w:ascii="Times New Roman" w:hAnsi="Times New Roman"/>
          <w:sz w:val="24"/>
          <w:szCs w:val="24"/>
        </w:rPr>
        <w:t xml:space="preserve"> students who have accumulated at least 3 unexcused absences</w:t>
      </w:r>
      <w:r w:rsidR="00260827" w:rsidRPr="00684391">
        <w:rPr>
          <w:rFonts w:ascii="Times New Roman" w:hAnsi="Times New Roman"/>
          <w:sz w:val="24"/>
          <w:szCs w:val="24"/>
        </w:rPr>
        <w:t>.</w:t>
      </w:r>
    </w:p>
    <w:p w:rsidR="006C425D" w:rsidRPr="00684391" w:rsidRDefault="00260827" w:rsidP="00F358EA">
      <w:pPr>
        <w:pStyle w:val="BodyText"/>
        <w:rPr>
          <w:rFonts w:ascii="Times New Roman" w:hAnsi="Times New Roman"/>
          <w:szCs w:val="22"/>
        </w:rPr>
      </w:pPr>
      <w:r w:rsidRPr="00684391">
        <w:rPr>
          <w:rFonts w:ascii="Times New Roman" w:hAnsi="Times New Roman"/>
          <w:szCs w:val="22"/>
        </w:rPr>
        <w:t>In order to combat this issue, we would need the effort of all faculty/staff, administrators, and parents to be involved!</w:t>
      </w:r>
      <w:r w:rsidR="00686EBA" w:rsidRPr="00684391">
        <w:rPr>
          <w:rFonts w:ascii="Times New Roman" w:hAnsi="Times New Roman"/>
          <w:szCs w:val="22"/>
        </w:rPr>
        <w:t xml:space="preserve">  </w:t>
      </w:r>
      <w:r w:rsidRPr="00684391">
        <w:rPr>
          <w:rFonts w:ascii="Times New Roman" w:hAnsi="Times New Roman"/>
          <w:szCs w:val="22"/>
        </w:rPr>
        <w:t>After every 4.5 weeks,</w:t>
      </w:r>
      <w:r w:rsidR="00323955" w:rsidRPr="00684391">
        <w:rPr>
          <w:rFonts w:ascii="Times New Roman" w:hAnsi="Times New Roman"/>
          <w:szCs w:val="22"/>
        </w:rPr>
        <w:t xml:space="preserve"> Ms. </w:t>
      </w:r>
      <w:proofErr w:type="spellStart"/>
      <w:r w:rsidR="00323955" w:rsidRPr="00684391">
        <w:rPr>
          <w:rFonts w:ascii="Times New Roman" w:hAnsi="Times New Roman"/>
          <w:szCs w:val="22"/>
        </w:rPr>
        <w:t>Boger</w:t>
      </w:r>
      <w:proofErr w:type="spellEnd"/>
      <w:r w:rsidR="00323955" w:rsidRPr="00684391">
        <w:rPr>
          <w:rFonts w:ascii="Times New Roman" w:hAnsi="Times New Roman"/>
          <w:szCs w:val="22"/>
        </w:rPr>
        <w:t>, the assistant principal of attendance, will compile a list of students who have accumulated at least 3</w:t>
      </w:r>
      <w:r w:rsidR="00684391" w:rsidRPr="00684391">
        <w:rPr>
          <w:rFonts w:ascii="Times New Roman" w:hAnsi="Times New Roman"/>
          <w:szCs w:val="22"/>
        </w:rPr>
        <w:t xml:space="preserve"> unexcused</w:t>
      </w:r>
      <w:r w:rsidR="00323955" w:rsidRPr="00684391">
        <w:rPr>
          <w:rFonts w:ascii="Times New Roman" w:hAnsi="Times New Roman"/>
          <w:szCs w:val="22"/>
        </w:rPr>
        <w:t xml:space="preserve"> absences.  Once, the list has been compiled, Ms. </w:t>
      </w:r>
      <w:proofErr w:type="spellStart"/>
      <w:r w:rsidR="00323955" w:rsidRPr="00684391">
        <w:rPr>
          <w:rFonts w:ascii="Times New Roman" w:hAnsi="Times New Roman"/>
          <w:szCs w:val="22"/>
        </w:rPr>
        <w:t>Boger</w:t>
      </w:r>
      <w:proofErr w:type="spellEnd"/>
      <w:r w:rsidR="00323955" w:rsidRPr="00684391">
        <w:rPr>
          <w:rFonts w:ascii="Times New Roman" w:hAnsi="Times New Roman"/>
          <w:szCs w:val="22"/>
        </w:rPr>
        <w:t xml:space="preserve"> will send the list of students to the</w:t>
      </w:r>
      <w:r w:rsidR="00684391" w:rsidRPr="00684391">
        <w:rPr>
          <w:rFonts w:ascii="Times New Roman" w:hAnsi="Times New Roman"/>
          <w:szCs w:val="22"/>
        </w:rPr>
        <w:t xml:space="preserve"> counseling department</w:t>
      </w:r>
      <w:r w:rsidR="00323955" w:rsidRPr="00684391">
        <w:rPr>
          <w:rFonts w:ascii="Times New Roman" w:hAnsi="Times New Roman"/>
          <w:szCs w:val="22"/>
        </w:rPr>
        <w:t>.  The counselor’s role will be to send an invitation to the students to report to the auditorium</w:t>
      </w:r>
      <w:r w:rsidR="00423D8D" w:rsidRPr="00684391">
        <w:rPr>
          <w:rFonts w:ascii="Times New Roman" w:hAnsi="Times New Roman"/>
          <w:szCs w:val="22"/>
        </w:rPr>
        <w:t xml:space="preserve"> mid-September</w:t>
      </w:r>
      <w:r w:rsidR="00323955" w:rsidRPr="00684391">
        <w:rPr>
          <w:rFonts w:ascii="Times New Roman" w:hAnsi="Times New Roman"/>
          <w:szCs w:val="22"/>
        </w:rPr>
        <w:t xml:space="preserve"> for an informative assembly on the risks of being truant</w:t>
      </w:r>
      <w:r w:rsidR="00423D8D" w:rsidRPr="00684391">
        <w:rPr>
          <w:rFonts w:ascii="Times New Roman" w:hAnsi="Times New Roman"/>
          <w:szCs w:val="22"/>
        </w:rPr>
        <w:t>.  There, we will have Officer White and the school’s social worker inform the student of the seriousness of being truant.  Once they have spoken, I will introduce the program and what it has to offer.</w:t>
      </w:r>
      <w:r w:rsidR="000911DB" w:rsidRPr="00684391">
        <w:rPr>
          <w:rFonts w:ascii="Times New Roman" w:hAnsi="Times New Roman"/>
          <w:szCs w:val="22"/>
        </w:rPr>
        <w:t xml:space="preserve">  </w:t>
      </w:r>
    </w:p>
    <w:p w:rsidR="00F37651" w:rsidRPr="00684391" w:rsidRDefault="006C425D" w:rsidP="00F358EA">
      <w:pPr>
        <w:pStyle w:val="BodyText"/>
        <w:rPr>
          <w:rFonts w:ascii="Times New Roman" w:hAnsi="Times New Roman"/>
          <w:szCs w:val="22"/>
        </w:rPr>
      </w:pPr>
      <w:r w:rsidRPr="00684391">
        <w:rPr>
          <w:rFonts w:ascii="Times New Roman" w:hAnsi="Times New Roman"/>
          <w:szCs w:val="22"/>
        </w:rPr>
        <w:t xml:space="preserve">The main </w:t>
      </w:r>
      <w:r w:rsidR="000911DB" w:rsidRPr="00684391">
        <w:rPr>
          <w:rFonts w:ascii="Times New Roman" w:hAnsi="Times New Roman"/>
          <w:szCs w:val="22"/>
        </w:rPr>
        <w:t>incentive of the program is that the students have the opportunity to reverse their unexcused absences by attending after school tutorial.  Simply, for every unexcused absence, the student must attend 3 hours of after school tutorial for the specific class they were not present in, so for example, if a student has unexcused absences in two classes, then the student must complete at least 6 hours of after school tutorial to eliminate one of the absences for each class.</w:t>
      </w:r>
      <w:r w:rsidR="00684391" w:rsidRPr="00684391">
        <w:rPr>
          <w:rFonts w:ascii="Times New Roman" w:hAnsi="Times New Roman"/>
          <w:szCs w:val="22"/>
        </w:rPr>
        <w:t xml:space="preserve">  When we provide an incentive to going to class, I believe the students would be more inclined to go and stay in class and not skip it.</w:t>
      </w:r>
      <w:r w:rsidR="000911DB" w:rsidRPr="00684391">
        <w:rPr>
          <w:rFonts w:ascii="Times New Roman" w:hAnsi="Times New Roman"/>
          <w:szCs w:val="22"/>
        </w:rPr>
        <w:t xml:space="preserve">  In addition to this incentive, I think it would be a great idea to have </w:t>
      </w:r>
      <w:r w:rsidRPr="00684391">
        <w:rPr>
          <w:rFonts w:ascii="Times New Roman" w:hAnsi="Times New Roman"/>
          <w:szCs w:val="22"/>
        </w:rPr>
        <w:t xml:space="preserve">an end of the year </w:t>
      </w:r>
      <w:r w:rsidR="000911DB" w:rsidRPr="00684391">
        <w:rPr>
          <w:rFonts w:ascii="Times New Roman" w:hAnsi="Times New Roman"/>
          <w:szCs w:val="22"/>
        </w:rPr>
        <w:t>ceremony recognizing the students who have made a valiant effort in participating in the program.</w:t>
      </w:r>
    </w:p>
    <w:p w:rsidR="006C425D" w:rsidRPr="00684391" w:rsidRDefault="006C425D" w:rsidP="00F358EA">
      <w:pPr>
        <w:pStyle w:val="BodyText"/>
        <w:rPr>
          <w:rFonts w:ascii="Times New Roman" w:hAnsi="Times New Roman"/>
          <w:szCs w:val="22"/>
        </w:rPr>
      </w:pPr>
      <w:r w:rsidRPr="00684391">
        <w:rPr>
          <w:rFonts w:ascii="Times New Roman" w:hAnsi="Times New Roman"/>
          <w:szCs w:val="22"/>
        </w:rPr>
        <w:t xml:space="preserve">I understand that you’re busy and soon approaching retirement in a couple of months, but I think with everyone’s involvement, this program can be very successful.  I have spoken with the school officer and social worker, and they are on board and excited about the proposal.  Ms. </w:t>
      </w:r>
      <w:proofErr w:type="spellStart"/>
      <w:r w:rsidRPr="00684391">
        <w:rPr>
          <w:rFonts w:ascii="Times New Roman" w:hAnsi="Times New Roman"/>
          <w:szCs w:val="22"/>
        </w:rPr>
        <w:t>Boger</w:t>
      </w:r>
      <w:proofErr w:type="spellEnd"/>
      <w:r w:rsidRPr="00684391">
        <w:rPr>
          <w:rFonts w:ascii="Times New Roman" w:hAnsi="Times New Roman"/>
          <w:szCs w:val="22"/>
        </w:rPr>
        <w:t xml:space="preserve"> and the counselors have shown a great deal of interest in the proposal as well.  At your earliest and best convenience, please contact me so we can talk in greater detail of the proposal, and again, thank you so much for taking the time out of your busy job to consider this proposal!</w:t>
      </w:r>
    </w:p>
    <w:sectPr w:rsidR="006C425D" w:rsidRPr="00684391" w:rsidSect="00F37651">
      <w:footerReference w:type="even" r:id="rId8"/>
      <w:footerReference w:type="default" r:id="rId9"/>
      <w:footerReference w:type="first" r:id="rId10"/>
      <w:pgSz w:w="12240" w:h="15840" w:code="1"/>
      <w:pgMar w:top="1440" w:right="1800" w:bottom="1440" w:left="1800" w:header="960" w:footer="96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5DFF" w:rsidRDefault="00555DFF">
      <w:r>
        <w:separator/>
      </w:r>
    </w:p>
    <w:p w:rsidR="00555DFF" w:rsidRDefault="00555DFF"/>
  </w:endnote>
  <w:endnote w:type="continuationSeparator" w:id="0">
    <w:p w:rsidR="00555DFF" w:rsidRDefault="00555DFF">
      <w:r>
        <w:continuationSeparator/>
      </w:r>
    </w:p>
    <w:p w:rsidR="00555DFF" w:rsidRDefault="00555D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Garamond">
    <w:panose1 w:val="02020404030301010803"/>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3B8" w:rsidRDefault="005673B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5673B8" w:rsidRDefault="005673B8">
    <w:pPr>
      <w:pStyle w:val="Footer"/>
    </w:pPr>
  </w:p>
  <w:p w:rsidR="005673B8" w:rsidRDefault="005673B8"/>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3B8" w:rsidRDefault="005673B8">
    <w:pPr>
      <w:pStyle w:val="Footer"/>
      <w:pBdr>
        <w:top w:val="single" w:sz="6" w:space="2" w:color="auto"/>
      </w:pBdr>
      <w:ind w:left="4080" w:right="4080"/>
    </w:pPr>
    <w:r>
      <w:rPr>
        <w:rStyle w:val="PageNumber"/>
      </w:rPr>
      <w:fldChar w:fldCharType="begin"/>
    </w:r>
    <w:r>
      <w:rPr>
        <w:rStyle w:val="PageNumber"/>
      </w:rPr>
      <w:instrText xml:space="preserve"> PAGE </w:instrText>
    </w:r>
    <w:r>
      <w:rPr>
        <w:rStyle w:val="PageNumber"/>
      </w:rPr>
      <w:fldChar w:fldCharType="separate"/>
    </w:r>
    <w:r w:rsidR="00684391">
      <w:rPr>
        <w:rStyle w:val="PageNumber"/>
        <w:noProof/>
      </w:rPr>
      <w:t>2</w:t>
    </w:r>
    <w:r>
      <w:rPr>
        <w:rStyle w:val="PageNumber"/>
      </w:rPr>
      <w:fldChar w:fldCharType="end"/>
    </w:r>
  </w:p>
  <w:p w:rsidR="005673B8" w:rsidRDefault="005673B8"/>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3B8" w:rsidRDefault="005673B8">
    <w:pPr>
      <w:pStyle w:val="Footer"/>
      <w:jc w:val="lef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5DFF" w:rsidRDefault="00555DFF">
      <w:r>
        <w:separator/>
      </w:r>
    </w:p>
    <w:p w:rsidR="00555DFF" w:rsidRDefault="00555DFF"/>
  </w:footnote>
  <w:footnote w:type="continuationSeparator" w:id="0">
    <w:p w:rsidR="00555DFF" w:rsidRDefault="00555DFF">
      <w:r>
        <w:continuationSeparator/>
      </w:r>
    </w:p>
    <w:p w:rsidR="00555DFF" w:rsidRDefault="00555DFF"/>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en-US" w:vendorID="8" w:dllVersion="513" w:checkStyle="1"/>
  <w:proofState w:spelling="clean" w:grammar="clean"/>
  <w:attachedTemplate r:id="rId1"/>
  <w:defaultTabStop w:val="720"/>
  <w:drawingGridHorizontalSpacing w:val="187"/>
  <w:drawingGridVerticalSpacing w:val="187"/>
  <w:doNotUseMarginsForDrawingGridOrigin/>
  <w:drawingGridHorizontalOrigin w:val="1699"/>
  <w:drawingGridVerticalOrigin w:val="1987"/>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E51"/>
    <w:rsid w:val="000911DB"/>
    <w:rsid w:val="000D4049"/>
    <w:rsid w:val="00201D92"/>
    <w:rsid w:val="002223FC"/>
    <w:rsid w:val="00260827"/>
    <w:rsid w:val="002B506F"/>
    <w:rsid w:val="00317E51"/>
    <w:rsid w:val="00323955"/>
    <w:rsid w:val="00423D8D"/>
    <w:rsid w:val="00555DFF"/>
    <w:rsid w:val="005673B8"/>
    <w:rsid w:val="00684391"/>
    <w:rsid w:val="00686EBA"/>
    <w:rsid w:val="006C425D"/>
    <w:rsid w:val="007132B4"/>
    <w:rsid w:val="00B70C9B"/>
    <w:rsid w:val="00C51F6D"/>
    <w:rsid w:val="00F358EA"/>
    <w:rsid w:val="00F376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58EA"/>
    <w:rPr>
      <w:rFonts w:asciiTheme="minorHAnsi" w:hAnsiTheme="minorHAnsi"/>
      <w:sz w:val="22"/>
    </w:rPr>
  </w:style>
  <w:style w:type="paragraph" w:styleId="Heading1">
    <w:name w:val="heading 1"/>
    <w:basedOn w:val="Normal"/>
    <w:next w:val="BodyText"/>
    <w:qFormat/>
    <w:rsid w:val="00F358EA"/>
    <w:pPr>
      <w:spacing w:after="60"/>
      <w:outlineLvl w:val="0"/>
    </w:pPr>
    <w:rPr>
      <w:rFonts w:asciiTheme="majorHAnsi" w:hAnsiTheme="majorHAnsi"/>
      <w:b/>
      <w:caps/>
      <w:sz w:val="18"/>
    </w:rPr>
  </w:style>
  <w:style w:type="paragraph" w:styleId="Heading2">
    <w:name w:val="heading 2"/>
    <w:basedOn w:val="Normal"/>
    <w:next w:val="Normal"/>
    <w:unhideWhenUsed/>
    <w:qFormat/>
    <w:rsid w:val="00F358EA"/>
    <w:pPr>
      <w:outlineLvl w:val="1"/>
    </w:pPr>
    <w:rPr>
      <w:caps/>
      <w:sz w:val="18"/>
    </w:rPr>
  </w:style>
  <w:style w:type="paragraph" w:styleId="Heading3">
    <w:name w:val="heading 3"/>
    <w:basedOn w:val="Normal"/>
    <w:next w:val="BodyText"/>
    <w:semiHidden/>
    <w:unhideWhenUsed/>
    <w:rsid w:val="00F37651"/>
    <w:pPr>
      <w:keepNext/>
      <w:keepLines/>
      <w:spacing w:after="240" w:line="240" w:lineRule="atLeast"/>
      <w:outlineLvl w:val="2"/>
    </w:pPr>
    <w:rPr>
      <w:i/>
      <w:kern w:val="20"/>
    </w:rPr>
  </w:style>
  <w:style w:type="paragraph" w:styleId="Heading4">
    <w:name w:val="heading 4"/>
    <w:basedOn w:val="Normal"/>
    <w:next w:val="BodyText"/>
    <w:semiHidden/>
    <w:unhideWhenUsed/>
    <w:qFormat/>
    <w:rsid w:val="00F37651"/>
    <w:pPr>
      <w:keepNext/>
      <w:keepLines/>
      <w:spacing w:line="240" w:lineRule="atLeast"/>
      <w:outlineLvl w:val="3"/>
    </w:pPr>
    <w:rPr>
      <w:caps/>
      <w:kern w:val="20"/>
      <w:sz w:val="18"/>
    </w:rPr>
  </w:style>
  <w:style w:type="paragraph" w:styleId="Heading5">
    <w:name w:val="heading 5"/>
    <w:basedOn w:val="Normal"/>
    <w:next w:val="BodyText"/>
    <w:semiHidden/>
    <w:unhideWhenUsed/>
    <w:qFormat/>
    <w:rsid w:val="00F37651"/>
    <w:pPr>
      <w:keepNext/>
      <w:keepLines/>
      <w:spacing w:line="240" w:lineRule="atLeast"/>
      <w:outlineLvl w:val="4"/>
    </w:pPr>
    <w:rPr>
      <w:kern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F358EA"/>
    <w:pPr>
      <w:spacing w:before="240"/>
      <w:ind w:firstLine="720"/>
    </w:pPr>
  </w:style>
  <w:style w:type="paragraph" w:styleId="Closing">
    <w:name w:val="Closing"/>
    <w:basedOn w:val="Normal"/>
    <w:next w:val="Normal"/>
    <w:semiHidden/>
    <w:rsid w:val="00F37651"/>
    <w:pPr>
      <w:spacing w:line="220" w:lineRule="atLeast"/>
    </w:pPr>
  </w:style>
  <w:style w:type="paragraph" w:styleId="Footer">
    <w:name w:val="footer"/>
    <w:basedOn w:val="Normal"/>
    <w:semiHidden/>
    <w:rsid w:val="005673B8"/>
    <w:pPr>
      <w:keepLines/>
      <w:tabs>
        <w:tab w:val="center" w:pos="4320"/>
        <w:tab w:val="right" w:pos="8640"/>
      </w:tabs>
      <w:spacing w:before="600" w:line="240" w:lineRule="atLeast"/>
      <w:ind w:right="-240"/>
      <w:jc w:val="center"/>
    </w:pPr>
    <w:rPr>
      <w:kern w:val="18"/>
    </w:rPr>
  </w:style>
  <w:style w:type="paragraph" w:styleId="Header">
    <w:name w:val="header"/>
    <w:basedOn w:val="Normal"/>
    <w:semiHidden/>
    <w:rsid w:val="005673B8"/>
    <w:pPr>
      <w:keepLines/>
      <w:tabs>
        <w:tab w:val="center" w:pos="4320"/>
        <w:tab w:val="right" w:pos="8640"/>
      </w:tabs>
      <w:spacing w:after="660" w:line="240" w:lineRule="atLeast"/>
      <w:jc w:val="center"/>
    </w:pPr>
    <w:rPr>
      <w:caps/>
      <w:kern w:val="18"/>
      <w:sz w:val="18"/>
    </w:rPr>
  </w:style>
  <w:style w:type="paragraph" w:styleId="MessageHeader">
    <w:name w:val="Message Header"/>
    <w:basedOn w:val="BodyText"/>
    <w:semiHidden/>
    <w:rsid w:val="00F37651"/>
    <w:pPr>
      <w:keepLines/>
      <w:spacing w:after="120"/>
      <w:ind w:left="1080" w:hanging="1080"/>
    </w:pPr>
    <w:rPr>
      <w:caps/>
      <w:sz w:val="18"/>
    </w:rPr>
  </w:style>
  <w:style w:type="paragraph" w:styleId="NormalIndent">
    <w:name w:val="Normal Indent"/>
    <w:basedOn w:val="Normal"/>
    <w:semiHidden/>
    <w:rsid w:val="00F37651"/>
    <w:pPr>
      <w:ind w:left="720"/>
    </w:pPr>
  </w:style>
  <w:style w:type="character" w:styleId="PageNumber">
    <w:name w:val="page number"/>
    <w:semiHidden/>
    <w:rsid w:val="00F37651"/>
  </w:style>
  <w:style w:type="paragraph" w:styleId="Signature">
    <w:name w:val="Signature"/>
    <w:basedOn w:val="BodyText"/>
    <w:next w:val="Normal"/>
    <w:semiHidden/>
    <w:rsid w:val="00F37651"/>
    <w:pPr>
      <w:keepNext/>
      <w:keepLines/>
      <w:spacing w:before="660"/>
    </w:pPr>
  </w:style>
  <w:style w:type="character" w:customStyle="1" w:styleId="BodyTextChar">
    <w:name w:val="Body Text Char"/>
    <w:basedOn w:val="DefaultParagraphFont"/>
    <w:link w:val="BodyText"/>
    <w:rsid w:val="00F358EA"/>
    <w:rPr>
      <w:rFonts w:asciiTheme="minorHAnsi" w:hAnsiTheme="minorHAnsi"/>
      <w:sz w:val="22"/>
    </w:rPr>
  </w:style>
  <w:style w:type="paragraph" w:styleId="BalloonText">
    <w:name w:val="Balloon Text"/>
    <w:basedOn w:val="Normal"/>
    <w:link w:val="BalloonTextChar"/>
    <w:uiPriority w:val="99"/>
    <w:semiHidden/>
    <w:unhideWhenUsed/>
    <w:rsid w:val="000D4049"/>
    <w:rPr>
      <w:rFonts w:ascii="Tahoma" w:hAnsi="Tahoma" w:cs="Tahoma"/>
      <w:sz w:val="16"/>
      <w:szCs w:val="16"/>
    </w:rPr>
  </w:style>
  <w:style w:type="character" w:customStyle="1" w:styleId="BalloonTextChar">
    <w:name w:val="Balloon Text Char"/>
    <w:basedOn w:val="DefaultParagraphFont"/>
    <w:link w:val="BalloonText"/>
    <w:uiPriority w:val="99"/>
    <w:semiHidden/>
    <w:rsid w:val="000D4049"/>
    <w:rPr>
      <w:rFonts w:ascii="Tahoma" w:hAnsi="Tahoma" w:cs="Tahoma"/>
      <w:sz w:val="16"/>
      <w:szCs w:val="16"/>
    </w:rPr>
  </w:style>
  <w:style w:type="paragraph" w:styleId="Title">
    <w:name w:val="Title"/>
    <w:basedOn w:val="Normal"/>
    <w:next w:val="Normal"/>
    <w:link w:val="TitleChar"/>
    <w:uiPriority w:val="10"/>
    <w:unhideWhenUsed/>
    <w:qFormat/>
    <w:rsid w:val="005673B8"/>
    <w:pPr>
      <w:pBdr>
        <w:top w:val="double" w:sz="6" w:space="8" w:color="404040" w:themeColor="text1" w:themeTint="BF"/>
        <w:bottom w:val="double" w:sz="6" w:space="8" w:color="404040" w:themeColor="text1" w:themeTint="BF"/>
      </w:pBdr>
      <w:spacing w:after="200"/>
      <w:jc w:val="center"/>
    </w:pPr>
    <w:rPr>
      <w:rFonts w:asciiTheme="majorHAnsi" w:hAnsiTheme="majorHAnsi"/>
      <w:b/>
      <w:caps/>
      <w:spacing w:val="20"/>
      <w:sz w:val="18"/>
    </w:rPr>
  </w:style>
  <w:style w:type="character" w:customStyle="1" w:styleId="TitleChar">
    <w:name w:val="Title Char"/>
    <w:basedOn w:val="DefaultParagraphFont"/>
    <w:link w:val="Title"/>
    <w:uiPriority w:val="10"/>
    <w:rsid w:val="00F358EA"/>
    <w:rPr>
      <w:rFonts w:asciiTheme="majorHAnsi" w:hAnsiTheme="majorHAnsi"/>
      <w:b/>
      <w:caps/>
      <w:spacing w:val="20"/>
      <w:sz w:val="18"/>
    </w:rPr>
  </w:style>
  <w:style w:type="table" w:styleId="TableGrid">
    <w:name w:val="Table Grid"/>
    <w:basedOn w:val="TableNormal"/>
    <w:uiPriority w:val="59"/>
    <w:rsid w:val="005673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5673B8"/>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58EA"/>
    <w:rPr>
      <w:rFonts w:asciiTheme="minorHAnsi" w:hAnsiTheme="minorHAnsi"/>
      <w:sz w:val="22"/>
    </w:rPr>
  </w:style>
  <w:style w:type="paragraph" w:styleId="Heading1">
    <w:name w:val="heading 1"/>
    <w:basedOn w:val="Normal"/>
    <w:next w:val="BodyText"/>
    <w:qFormat/>
    <w:rsid w:val="00F358EA"/>
    <w:pPr>
      <w:spacing w:after="60"/>
      <w:outlineLvl w:val="0"/>
    </w:pPr>
    <w:rPr>
      <w:rFonts w:asciiTheme="majorHAnsi" w:hAnsiTheme="majorHAnsi"/>
      <w:b/>
      <w:caps/>
      <w:sz w:val="18"/>
    </w:rPr>
  </w:style>
  <w:style w:type="paragraph" w:styleId="Heading2">
    <w:name w:val="heading 2"/>
    <w:basedOn w:val="Normal"/>
    <w:next w:val="Normal"/>
    <w:unhideWhenUsed/>
    <w:qFormat/>
    <w:rsid w:val="00F358EA"/>
    <w:pPr>
      <w:outlineLvl w:val="1"/>
    </w:pPr>
    <w:rPr>
      <w:caps/>
      <w:sz w:val="18"/>
    </w:rPr>
  </w:style>
  <w:style w:type="paragraph" w:styleId="Heading3">
    <w:name w:val="heading 3"/>
    <w:basedOn w:val="Normal"/>
    <w:next w:val="BodyText"/>
    <w:semiHidden/>
    <w:unhideWhenUsed/>
    <w:rsid w:val="00F37651"/>
    <w:pPr>
      <w:keepNext/>
      <w:keepLines/>
      <w:spacing w:after="240" w:line="240" w:lineRule="atLeast"/>
      <w:outlineLvl w:val="2"/>
    </w:pPr>
    <w:rPr>
      <w:i/>
      <w:kern w:val="20"/>
    </w:rPr>
  </w:style>
  <w:style w:type="paragraph" w:styleId="Heading4">
    <w:name w:val="heading 4"/>
    <w:basedOn w:val="Normal"/>
    <w:next w:val="BodyText"/>
    <w:semiHidden/>
    <w:unhideWhenUsed/>
    <w:qFormat/>
    <w:rsid w:val="00F37651"/>
    <w:pPr>
      <w:keepNext/>
      <w:keepLines/>
      <w:spacing w:line="240" w:lineRule="atLeast"/>
      <w:outlineLvl w:val="3"/>
    </w:pPr>
    <w:rPr>
      <w:caps/>
      <w:kern w:val="20"/>
      <w:sz w:val="18"/>
    </w:rPr>
  </w:style>
  <w:style w:type="paragraph" w:styleId="Heading5">
    <w:name w:val="heading 5"/>
    <w:basedOn w:val="Normal"/>
    <w:next w:val="BodyText"/>
    <w:semiHidden/>
    <w:unhideWhenUsed/>
    <w:qFormat/>
    <w:rsid w:val="00F37651"/>
    <w:pPr>
      <w:keepNext/>
      <w:keepLines/>
      <w:spacing w:line="240" w:lineRule="atLeast"/>
      <w:outlineLvl w:val="4"/>
    </w:pPr>
    <w:rPr>
      <w:kern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F358EA"/>
    <w:pPr>
      <w:spacing w:before="240"/>
      <w:ind w:firstLine="720"/>
    </w:pPr>
  </w:style>
  <w:style w:type="paragraph" w:styleId="Closing">
    <w:name w:val="Closing"/>
    <w:basedOn w:val="Normal"/>
    <w:next w:val="Normal"/>
    <w:semiHidden/>
    <w:rsid w:val="00F37651"/>
    <w:pPr>
      <w:spacing w:line="220" w:lineRule="atLeast"/>
    </w:pPr>
  </w:style>
  <w:style w:type="paragraph" w:styleId="Footer">
    <w:name w:val="footer"/>
    <w:basedOn w:val="Normal"/>
    <w:semiHidden/>
    <w:rsid w:val="005673B8"/>
    <w:pPr>
      <w:keepLines/>
      <w:tabs>
        <w:tab w:val="center" w:pos="4320"/>
        <w:tab w:val="right" w:pos="8640"/>
      </w:tabs>
      <w:spacing w:before="600" w:line="240" w:lineRule="atLeast"/>
      <w:ind w:right="-240"/>
      <w:jc w:val="center"/>
    </w:pPr>
    <w:rPr>
      <w:kern w:val="18"/>
    </w:rPr>
  </w:style>
  <w:style w:type="paragraph" w:styleId="Header">
    <w:name w:val="header"/>
    <w:basedOn w:val="Normal"/>
    <w:semiHidden/>
    <w:rsid w:val="005673B8"/>
    <w:pPr>
      <w:keepLines/>
      <w:tabs>
        <w:tab w:val="center" w:pos="4320"/>
        <w:tab w:val="right" w:pos="8640"/>
      </w:tabs>
      <w:spacing w:after="660" w:line="240" w:lineRule="atLeast"/>
      <w:jc w:val="center"/>
    </w:pPr>
    <w:rPr>
      <w:caps/>
      <w:kern w:val="18"/>
      <w:sz w:val="18"/>
    </w:rPr>
  </w:style>
  <w:style w:type="paragraph" w:styleId="MessageHeader">
    <w:name w:val="Message Header"/>
    <w:basedOn w:val="BodyText"/>
    <w:semiHidden/>
    <w:rsid w:val="00F37651"/>
    <w:pPr>
      <w:keepLines/>
      <w:spacing w:after="120"/>
      <w:ind w:left="1080" w:hanging="1080"/>
    </w:pPr>
    <w:rPr>
      <w:caps/>
      <w:sz w:val="18"/>
    </w:rPr>
  </w:style>
  <w:style w:type="paragraph" w:styleId="NormalIndent">
    <w:name w:val="Normal Indent"/>
    <w:basedOn w:val="Normal"/>
    <w:semiHidden/>
    <w:rsid w:val="00F37651"/>
    <w:pPr>
      <w:ind w:left="720"/>
    </w:pPr>
  </w:style>
  <w:style w:type="character" w:styleId="PageNumber">
    <w:name w:val="page number"/>
    <w:semiHidden/>
    <w:rsid w:val="00F37651"/>
  </w:style>
  <w:style w:type="paragraph" w:styleId="Signature">
    <w:name w:val="Signature"/>
    <w:basedOn w:val="BodyText"/>
    <w:next w:val="Normal"/>
    <w:semiHidden/>
    <w:rsid w:val="00F37651"/>
    <w:pPr>
      <w:keepNext/>
      <w:keepLines/>
      <w:spacing w:before="660"/>
    </w:pPr>
  </w:style>
  <w:style w:type="character" w:customStyle="1" w:styleId="BodyTextChar">
    <w:name w:val="Body Text Char"/>
    <w:basedOn w:val="DefaultParagraphFont"/>
    <w:link w:val="BodyText"/>
    <w:rsid w:val="00F358EA"/>
    <w:rPr>
      <w:rFonts w:asciiTheme="minorHAnsi" w:hAnsiTheme="minorHAnsi"/>
      <w:sz w:val="22"/>
    </w:rPr>
  </w:style>
  <w:style w:type="paragraph" w:styleId="BalloonText">
    <w:name w:val="Balloon Text"/>
    <w:basedOn w:val="Normal"/>
    <w:link w:val="BalloonTextChar"/>
    <w:uiPriority w:val="99"/>
    <w:semiHidden/>
    <w:unhideWhenUsed/>
    <w:rsid w:val="000D4049"/>
    <w:rPr>
      <w:rFonts w:ascii="Tahoma" w:hAnsi="Tahoma" w:cs="Tahoma"/>
      <w:sz w:val="16"/>
      <w:szCs w:val="16"/>
    </w:rPr>
  </w:style>
  <w:style w:type="character" w:customStyle="1" w:styleId="BalloonTextChar">
    <w:name w:val="Balloon Text Char"/>
    <w:basedOn w:val="DefaultParagraphFont"/>
    <w:link w:val="BalloonText"/>
    <w:uiPriority w:val="99"/>
    <w:semiHidden/>
    <w:rsid w:val="000D4049"/>
    <w:rPr>
      <w:rFonts w:ascii="Tahoma" w:hAnsi="Tahoma" w:cs="Tahoma"/>
      <w:sz w:val="16"/>
      <w:szCs w:val="16"/>
    </w:rPr>
  </w:style>
  <w:style w:type="paragraph" w:styleId="Title">
    <w:name w:val="Title"/>
    <w:basedOn w:val="Normal"/>
    <w:next w:val="Normal"/>
    <w:link w:val="TitleChar"/>
    <w:uiPriority w:val="10"/>
    <w:unhideWhenUsed/>
    <w:qFormat/>
    <w:rsid w:val="005673B8"/>
    <w:pPr>
      <w:pBdr>
        <w:top w:val="double" w:sz="6" w:space="8" w:color="404040" w:themeColor="text1" w:themeTint="BF"/>
        <w:bottom w:val="double" w:sz="6" w:space="8" w:color="404040" w:themeColor="text1" w:themeTint="BF"/>
      </w:pBdr>
      <w:spacing w:after="200"/>
      <w:jc w:val="center"/>
    </w:pPr>
    <w:rPr>
      <w:rFonts w:asciiTheme="majorHAnsi" w:hAnsiTheme="majorHAnsi"/>
      <w:b/>
      <w:caps/>
      <w:spacing w:val="20"/>
      <w:sz w:val="18"/>
    </w:rPr>
  </w:style>
  <w:style w:type="character" w:customStyle="1" w:styleId="TitleChar">
    <w:name w:val="Title Char"/>
    <w:basedOn w:val="DefaultParagraphFont"/>
    <w:link w:val="Title"/>
    <w:uiPriority w:val="10"/>
    <w:rsid w:val="00F358EA"/>
    <w:rPr>
      <w:rFonts w:asciiTheme="majorHAnsi" w:hAnsiTheme="majorHAnsi"/>
      <w:b/>
      <w:caps/>
      <w:spacing w:val="20"/>
      <w:sz w:val="18"/>
    </w:rPr>
  </w:style>
  <w:style w:type="table" w:styleId="TableGrid">
    <w:name w:val="Table Grid"/>
    <w:basedOn w:val="TableNormal"/>
    <w:uiPriority w:val="59"/>
    <w:rsid w:val="005673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5673B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glossaryDocument" Target="glossary/document.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ocalAdmin\AppData\Roaming\Microsoft\Templates\Memo%20(elega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10A9F7F5196478890FFB509021F6510"/>
        <w:category>
          <w:name w:val="General"/>
          <w:gallery w:val="placeholder"/>
        </w:category>
        <w:types>
          <w:type w:val="bbPlcHdr"/>
        </w:types>
        <w:behaviors>
          <w:behavior w:val="content"/>
        </w:behaviors>
        <w:guid w:val="{8E25B058-A723-4428-A657-16F675ECED0D}"/>
      </w:docPartPr>
      <w:docPartBody>
        <w:p w:rsidR="008C33E1" w:rsidRDefault="009B584A">
          <w:pPr>
            <w:pStyle w:val="E10A9F7F5196478890FFB509021F6510"/>
          </w:pPr>
          <w:r w:rsidRPr="005673B8">
            <w:t>[Click to 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Garamond">
    <w:panose1 w:val="02020404030301010803"/>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84A"/>
    <w:rsid w:val="008C33E1"/>
    <w:rsid w:val="009B58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5959C89CCF43408480233637E138B4">
    <w:name w:val="645959C89CCF43408480233637E138B4"/>
  </w:style>
  <w:style w:type="paragraph" w:customStyle="1" w:styleId="31AF875F149349CDB0150564217A5EF7">
    <w:name w:val="31AF875F149349CDB0150564217A5EF7"/>
  </w:style>
  <w:style w:type="paragraph" w:customStyle="1" w:styleId="4A62DF88A16E447FAD716966DC14D410">
    <w:name w:val="4A62DF88A16E447FAD716966DC14D410"/>
  </w:style>
  <w:style w:type="paragraph" w:customStyle="1" w:styleId="E10A9F7F5196478890FFB509021F6510">
    <w:name w:val="E10A9F7F5196478890FFB509021F6510"/>
  </w:style>
  <w:style w:type="paragraph" w:customStyle="1" w:styleId="BD809A30C7E04FD4A70DE73627AD68A3">
    <w:name w:val="BD809A30C7E04FD4A70DE73627AD68A3"/>
  </w:style>
  <w:style w:type="paragraph" w:customStyle="1" w:styleId="CC64AC930E834A578EA1CD2ED92341ED">
    <w:name w:val="CC64AC930E834A578EA1CD2ED92341ED"/>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5959C89CCF43408480233637E138B4">
    <w:name w:val="645959C89CCF43408480233637E138B4"/>
  </w:style>
  <w:style w:type="paragraph" w:customStyle="1" w:styleId="31AF875F149349CDB0150564217A5EF7">
    <w:name w:val="31AF875F149349CDB0150564217A5EF7"/>
  </w:style>
  <w:style w:type="paragraph" w:customStyle="1" w:styleId="4A62DF88A16E447FAD716966DC14D410">
    <w:name w:val="4A62DF88A16E447FAD716966DC14D410"/>
  </w:style>
  <w:style w:type="paragraph" w:customStyle="1" w:styleId="E10A9F7F5196478890FFB509021F6510">
    <w:name w:val="E10A9F7F5196478890FFB509021F6510"/>
  </w:style>
  <w:style w:type="paragraph" w:customStyle="1" w:styleId="BD809A30C7E04FD4A70DE73627AD68A3">
    <w:name w:val="BD809A30C7E04FD4A70DE73627AD68A3"/>
  </w:style>
  <w:style w:type="paragraph" w:customStyle="1" w:styleId="CC64AC930E834A578EA1CD2ED92341ED">
    <w:name w:val="CC64AC930E834A578EA1CD2ED92341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Memo">
      <a:majorFont>
        <a:latin typeface="Garamond"/>
        <a:ea typeface=""/>
        <a:cs typeface=""/>
      </a:majorFont>
      <a:minorFont>
        <a:latin typeface="Garamond"/>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C6421624-DA34-4587-B1D2-19BD84B16E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\Users\LocalAdmin\AppData\Roaming\Microsoft\Templates\Memo (elegant).dotx</Template>
  <TotalTime>0</TotalTime>
  <Pages>1</Pages>
  <Words>413</Words>
  <Characters>2358</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Memo (Elegant design)</vt:lpstr>
    </vt:vector>
  </TitlesOfParts>
  <Company/>
  <LinksUpToDate>false</LinksUpToDate>
  <CharactersWithSpaces>2766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 (Elegant design)</dc:title>
  <dc:creator>LocalAdmin</dc:creator>
  <cp:keywords/>
  <cp:lastModifiedBy>Erinn Bentley</cp:lastModifiedBy>
  <cp:revision>2</cp:revision>
  <dcterms:created xsi:type="dcterms:W3CDTF">2014-06-09T16:54:00Z</dcterms:created>
  <dcterms:modified xsi:type="dcterms:W3CDTF">2014-06-09T16:54:00Z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TC010129231033</vt:lpwstr>
  </property>
</Properties>
</file>